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Spiegelkasten </w:t>
            </w:r>
          </w:p>
        </w:tc>
        <w:tc>
          <w:p>
            <w:pPr>
              <w:spacing w:before="0" w:after="0" w:line="240" w:lineRule="auto"/>
            </w:pPr>
            <w:r>
              <w:t>Spiegelkasten 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89473353" name="adcb3d90-c5f6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45366755" name="adcb3d90-c5f6-11f0-a011-57a7cf22fc32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Backofen </w:t>
            </w:r>
          </w:p>
        </w:tc>
        <w:tc>
          <w:p>
            <w:pPr>
              <w:spacing w:before="0" w:after="0" w:line="240" w:lineRule="auto"/>
            </w:pPr>
            <w:r>
              <w:t>Backofen 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71006117" name="00a9b00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5413989" name="00a9b000-c5f7-11f0-a011-57a7cf22fc32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Fenster </w:t>
            </w:r>
          </w:p>
        </w:tc>
        <w:tc>
          <w:p>
            <w:pPr>
              <w:spacing w:before="0" w:after="0" w:line="240" w:lineRule="auto"/>
            </w:pPr>
            <w:r>
              <w:t>Fenster 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15956910" name="3b549bc0-c5f7-11f0-a011-57a7cf22fc32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5959157" name="3b549bc0-c5f7-11f0-a011-57a7cf22fc32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Hauflandweg 22, 8605 Gutenswil </w:t>
          </w:r>
        </w:p>
        <w:p>
          <w:pPr>
            <w:spacing w:before="0" w:after="0"/>
          </w:pPr>
          <w:r>
            <w:t>595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